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F9EA44" w14:textId="77777777" w:rsidR="004267DA" w:rsidRPr="00537ECB" w:rsidRDefault="004267DA" w:rsidP="00223CD0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537ECB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537ECB">
        <w:rPr>
          <w:rFonts w:ascii="Calibri Light" w:eastAsia="Arial Black" w:hAnsi="Calibri Light" w:cs="Calibri Light"/>
          <w:u w:val="single"/>
        </w:rPr>
        <w:t xml:space="preserve"> </w:t>
      </w:r>
    </w:p>
    <w:p w14:paraId="209D0C3F" w14:textId="77777777" w:rsidR="004267DA" w:rsidRPr="00537ECB" w:rsidRDefault="004267DA" w:rsidP="00223CD0">
      <w:pPr>
        <w:suppressAutoHyphens/>
        <w:spacing w:after="0" w:line="240" w:lineRule="auto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537ECB">
        <w:rPr>
          <w:rFonts w:ascii="Calibri Light" w:eastAsia="Times New Roman" w:hAnsi="Calibri Light" w:cs="Calibri Light"/>
          <w:noProof/>
          <w:sz w:val="20"/>
          <w:szCs w:val="20"/>
          <w:lang w:eastAsia="pl-PL"/>
        </w:rPr>
        <mc:AlternateContent>
          <mc:Choice Requires="wpg">
            <w:drawing>
              <wp:inline distT="0" distB="0" distL="0" distR="0" wp14:anchorId="20BE55DE" wp14:editId="40F0DC6C">
                <wp:extent cx="1950085" cy="1007745"/>
                <wp:effectExtent l="8890" t="5080" r="12700" b="6350"/>
                <wp:docPr id="6" name="Grupa 1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950085" cy="1007745"/>
                          <a:chOff x="0" y="0"/>
                          <a:chExt cx="3419" cy="1799"/>
                        </a:xfrm>
                      </wpg:grpSpPr>
                      <wps:wsp>
                        <wps:cNvPr id="7" name="Rectangle 118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19" cy="179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ctr" anchorCtr="0" upright="1">
                          <a:noAutofit/>
                        </wps:bodyPr>
                      </wps:wsp>
                      <wpg:grpSp>
                        <wpg:cNvPr id="8" name="Group 119"/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419" cy="1799"/>
                            <a:chOff x="0" y="0"/>
                            <a:chExt cx="3419" cy="1799"/>
                          </a:xfrm>
                        </wpg:grpSpPr>
                        <wps:wsp>
                          <wps:cNvPr id="9" name="AutoShape 120"/>
                          <wps:cNvSpPr>
                            <a:spLocks noChangeArrowheads="1"/>
                          </wps:cNvSpPr>
                          <wps:spPr bwMode="auto">
                            <a:xfrm>
                              <a:off x="0" y="0"/>
                              <a:ext cx="3419" cy="1799"/>
                            </a:xfrm>
                            <a:prstGeom prst="flowChartAlternateProcess">
                              <a:avLst/>
                            </a:prstGeom>
                            <a:solidFill>
                              <a:srgbClr val="FFFFFF"/>
                            </a:solidFill>
                            <a:ln w="9360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:ln>
                          </wps:spPr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  <wps:wsp>
                          <wps:cNvPr id="10" name="Text Box 121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19" y="59"/>
                              <a:ext cx="3167" cy="1667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14:paraId="7207467C" w14:textId="77777777" w:rsidR="00537ECB" w:rsidRDefault="00537ECB" w:rsidP="004267DA"/>
                              <w:p w14:paraId="1C2806B3" w14:textId="77777777" w:rsidR="00537ECB" w:rsidRDefault="00537ECB" w:rsidP="004267DA"/>
                              <w:p w14:paraId="4695BA0C" w14:textId="77777777" w:rsidR="00537ECB" w:rsidRDefault="00537ECB" w:rsidP="004267DA">
                                <w:pPr>
                                  <w:jc w:val="center"/>
                                  <w:rPr>
                                    <w:sz w:val="18"/>
                                    <w:szCs w:val="18"/>
                                  </w:rPr>
                                </w:pPr>
                                <w:r>
                                  <w:rPr>
                                    <w:sz w:val="18"/>
                                    <w:szCs w:val="18"/>
                                  </w:rPr>
                                  <w:t>pieczęć Wykonawcy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grpSp>
                    </wpg:wgp>
                  </a:graphicData>
                </a:graphic>
              </wp:inline>
            </w:drawing>
          </mc:Choice>
          <mc:Fallback>
            <w:pict>
              <v:group w14:anchorId="20BE55DE" id="Grupa 117" o:spid="_x0000_s1026" style="width:153.55pt;height:79.35pt;mso-position-horizontal-relative:char;mso-position-vertical-relative:line" coordsize="3419,17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">
                <v:rect id="Rectangle 118" o:spid="_x0000_s1027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" filled="f" stroked="f">
                  <v:stroke joinstyle="round"/>
                </v:rect>
                <v:group id="Group 119" o:spid="_x0000_s1028" style="position:absolute;width:3419;height:1799" coordsize="3419,179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<v:shapetype id="_x0000_t176" coordsize="21600,21600" o:spt="176" adj="2700" path="m@0,qx0@0l0@2qy@0,21600l@1,21600qx21600@2l21600@0qy@1,xe">
                    <v:stroke joinstyle="miter"/>
                    <v:formulas>
                      <v:f eqn="val #0"/>
                      <v:f eqn="sum width 0 #0"/>
                      <v:f eqn="sum height 0 #0"/>
                      <v:f eqn="prod @0 2929 10000"/>
                      <v:f eqn="sum width 0 @3"/>
                      <v:f eqn="sum height 0 @3"/>
                      <v:f eqn="val width"/>
                      <v:f eqn="val height"/>
                      <v:f eqn="prod width 1 2"/>
                      <v:f eqn="prod height 1 2"/>
                    </v:formulas>
                    <v:path gradientshapeok="t" limo="10800,10800" o:connecttype="custom" o:connectlocs="@8,0;0,@9;@8,@7;@6,@9" textboxrect="@3,@3,@4,@5"/>
                  </v:shapetype>
                  <v:shape id="AutoShape 120" o:spid="_x0000_s1029" type="#_x0000_t176" style="position:absolute;width:3419;height:179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" strokeweight=".26mm"/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121" o:spid="_x0000_s1030" type="#_x0000_t202" style="position:absolute;left:119;top:59;width:3167;height:166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" filled="f" stroked="f">
                    <v:stroke joinstyle="round"/>
                    <v:textbox>
                      <w:txbxContent>
                        <w:p w14:paraId="7207467C" w14:textId="77777777" w:rsidR="00537ECB" w:rsidRDefault="00537ECB" w:rsidP="004267DA"/>
                        <w:p w14:paraId="1C2806B3" w14:textId="77777777" w:rsidR="00537ECB" w:rsidRDefault="00537ECB" w:rsidP="004267DA"/>
                        <w:p w14:paraId="4695BA0C" w14:textId="77777777" w:rsidR="00537ECB" w:rsidRDefault="00537ECB" w:rsidP="004267DA">
                          <w:pPr>
                            <w:jc w:val="center"/>
                            <w:rPr>
                              <w:sz w:val="18"/>
                              <w:szCs w:val="18"/>
                            </w:rPr>
                          </w:pPr>
                          <w:r>
                            <w:rPr>
                              <w:sz w:val="18"/>
                              <w:szCs w:val="18"/>
                            </w:rPr>
                            <w:t>pieczęć Wykonawcy</w:t>
                          </w:r>
                        </w:p>
                      </w:txbxContent>
                    </v:textbox>
                  </v:shape>
                </v:group>
                <w10:anchorlock/>
              </v:group>
            </w:pict>
          </mc:Fallback>
        </mc:AlternateContent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  <w:r w:rsidRPr="00537ECB">
        <w:rPr>
          <w:rFonts w:ascii="Calibri Light" w:eastAsia="Times New Roman" w:hAnsi="Calibri Light" w:cs="Calibri Light"/>
          <w:sz w:val="20"/>
          <w:szCs w:val="20"/>
          <w:lang w:eastAsia="ar-SA"/>
        </w:rPr>
        <w:tab/>
      </w:r>
    </w:p>
    <w:p w14:paraId="43EB82AF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4"/>
          <w:szCs w:val="24"/>
          <w:u w:val="single"/>
          <w:lang w:eastAsia="ar-SA"/>
        </w:rPr>
        <w:t>Zamawiający:</w:t>
      </w:r>
    </w:p>
    <w:p w14:paraId="3D015D73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 xml:space="preserve">Gmina Gródek nad Dunajcem </w:t>
      </w:r>
    </w:p>
    <w:p w14:paraId="786AD180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b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Gródek nad Dunajcem 54</w:t>
      </w:r>
    </w:p>
    <w:p w14:paraId="34F41BB4" w14:textId="77777777" w:rsidR="004267DA" w:rsidRPr="00B72427" w:rsidRDefault="004267DA" w:rsidP="00223CD0">
      <w:pPr>
        <w:tabs>
          <w:tab w:val="left" w:pos="5040"/>
        </w:tabs>
        <w:suppressAutoHyphens/>
        <w:spacing w:after="0" w:line="240" w:lineRule="auto"/>
        <w:ind w:left="5040"/>
        <w:rPr>
          <w:rFonts w:ascii="Calibri Light" w:eastAsia="Times New Roman" w:hAnsi="Calibri Light" w:cs="Calibri Light"/>
          <w:lang w:eastAsia="ar-SA"/>
        </w:rPr>
      </w:pPr>
      <w:r w:rsidRPr="00B72427">
        <w:rPr>
          <w:rFonts w:ascii="Calibri Light" w:eastAsia="Times New Roman" w:hAnsi="Calibri Light" w:cs="Calibri Light"/>
          <w:b/>
          <w:lang w:eastAsia="ar-SA"/>
        </w:rPr>
        <w:t>33-318 Gródek nad Dunajcem</w:t>
      </w:r>
    </w:p>
    <w:p w14:paraId="13D79A24" w14:textId="77777777" w:rsidR="004267DA" w:rsidRPr="00537ECB" w:rsidRDefault="004267DA" w:rsidP="00223CD0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51411112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537ECB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4838D002" w14:textId="7F85C60D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br/>
        <w:t xml:space="preserve">Zarejestrowana nazwa (firma)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lang w:eastAsia="ar-SA"/>
        </w:rPr>
        <w:t>:</w:t>
      </w:r>
    </w:p>
    <w:p w14:paraId="4690A8D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6AAA20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4B163FBB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2F97BF54" w14:textId="43E91F78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Zarejestrowany adres (siedziba) </w:t>
      </w:r>
      <w:r w:rsidR="00B17BB2">
        <w:rPr>
          <w:rFonts w:ascii="Calibri Light" w:eastAsia="Times New Roman" w:hAnsi="Calibri Light" w:cs="Calibri Light"/>
          <w:b/>
          <w:lang w:eastAsia="ar-SA"/>
        </w:rPr>
        <w:t>Projektantowi</w:t>
      </w:r>
      <w:r w:rsidRPr="00537ECB">
        <w:rPr>
          <w:rFonts w:ascii="Calibri Light" w:eastAsia="Times New Roman" w:hAnsi="Calibri Light" w:cs="Calibri Light"/>
          <w:b/>
          <w:lang w:eastAsia="ar-SA"/>
        </w:rPr>
        <w:t>:</w:t>
      </w:r>
    </w:p>
    <w:p w14:paraId="6B93BD8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DBA15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Ulica: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CA5038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574293F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537ECB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537ECB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745F128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E55B6AD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537ECB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394E068E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15E4B3C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eastAsia="ar-SA"/>
        </w:rPr>
        <w:t>telefon:</w:t>
      </w:r>
      <w:r w:rsidRPr="00537ECB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537ECB">
        <w:rPr>
          <w:rFonts w:ascii="Calibri Light" w:eastAsia="Times New Roman" w:hAnsi="Calibri Light" w:cs="Calibri Light"/>
          <w:lang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1978E18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D703894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537ECB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653770E0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AF22123" w14:textId="77777777" w:rsidR="004267DA" w:rsidRPr="00537ECB" w:rsidRDefault="004267DA" w:rsidP="00223CD0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r w:rsidRPr="00537ECB">
        <w:rPr>
          <w:rFonts w:ascii="Calibri Light" w:eastAsia="Times New Roman" w:hAnsi="Calibri Light" w:cs="Calibri Light"/>
          <w:b/>
          <w:lang w:val="en-US" w:eastAsia="ar-SA"/>
        </w:rPr>
        <w:t>Adres e-mail:</w:t>
      </w:r>
      <w:r w:rsidRPr="00537ECB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537ECB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55EDF46F" w14:textId="77777777" w:rsidR="004267DA" w:rsidRPr="00537ECB" w:rsidRDefault="004267DA" w:rsidP="00223CD0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537ECB">
        <w:rPr>
          <w:rFonts w:ascii="Calibri Light" w:eastAsia="Times New Roman" w:hAnsi="Calibri Light" w:cs="Calibri Light"/>
          <w:lang w:val="en-US" w:eastAsia="ar-SA"/>
        </w:rPr>
        <w:tab/>
      </w:r>
    </w:p>
    <w:p w14:paraId="24C7336C" w14:textId="77777777" w:rsidR="004267DA" w:rsidRPr="00537ECB" w:rsidRDefault="004267DA" w:rsidP="00223CD0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090C7BB2" w14:textId="6D2029EC" w:rsidR="004267DA" w:rsidRPr="00223CD0" w:rsidRDefault="004267DA" w:rsidP="00223CD0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0"/>
          <w:szCs w:val="20"/>
        </w:rPr>
      </w:pP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Składaj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>ą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 ofert</w:t>
      </w:r>
      <w:r w:rsidRPr="00223CD0">
        <w:rPr>
          <w:rFonts w:ascii="Calibri Light" w:eastAsia="TimesNewRoman" w:hAnsi="Calibri Light" w:cs="Calibri Light"/>
          <w:sz w:val="20"/>
          <w:szCs w:val="20"/>
          <w:lang w:eastAsia="ar-SA"/>
        </w:rPr>
        <w:t xml:space="preserve">ę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na realizację zamówienia: </w:t>
      </w:r>
      <w:r w:rsidR="00223CD0" w:rsidRPr="00223CD0">
        <w:rPr>
          <w:rFonts w:ascii="Calibri Light" w:hAnsi="Calibri Light" w:cs="Calibri Light"/>
          <w:b/>
          <w:sz w:val="20"/>
          <w:szCs w:val="20"/>
        </w:rPr>
        <w:t xml:space="preserve">Opracowanie dokumentacji projektowej budowy oświetlenia ulicznego dróg gminnych w m. Tropie </w:t>
      </w:r>
      <w:r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objętego niniejszym postępowaniem, oferuję wykonanie przedmiotu zamówienia za </w:t>
      </w:r>
      <w:r w:rsidR="00223CD0" w:rsidRPr="00223CD0">
        <w:rPr>
          <w:rFonts w:ascii="Calibri Light" w:eastAsia="Times New Roman" w:hAnsi="Calibri Light" w:cs="Calibri Light"/>
          <w:sz w:val="20"/>
          <w:szCs w:val="20"/>
          <w:lang w:eastAsia="ar-SA"/>
        </w:rPr>
        <w:t>cenę:</w:t>
      </w:r>
    </w:p>
    <w:tbl>
      <w:tblPr>
        <w:tblStyle w:val="Tabela-Siatka"/>
        <w:tblW w:w="5240" w:type="pct"/>
        <w:tblInd w:w="-147" w:type="dxa"/>
        <w:tblLook w:val="04A0" w:firstRow="1" w:lastRow="0" w:firstColumn="1" w:lastColumn="0" w:noHBand="0" w:noVBand="1"/>
      </w:tblPr>
      <w:tblGrid>
        <w:gridCol w:w="3214"/>
        <w:gridCol w:w="2829"/>
        <w:gridCol w:w="3604"/>
      </w:tblGrid>
      <w:tr w:rsidR="00223CD0" w:rsidRPr="00B50AA2" w14:paraId="66E7FDC5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1AA1C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Cena netto</w:t>
            </w: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DA54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Podatek VAT</w:t>
            </w:r>
          </w:p>
          <w:p w14:paraId="647AD8BB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</w:p>
          <w:p w14:paraId="57D95779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>……………………………%</w:t>
            </w: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FD991E" w14:textId="77777777" w:rsidR="00223CD0" w:rsidRPr="00B50AA2" w:rsidRDefault="00223CD0" w:rsidP="004B7A99">
            <w:pPr>
              <w:pStyle w:val="Teksttreci0"/>
              <w:tabs>
                <w:tab w:val="left" w:pos="447"/>
              </w:tabs>
              <w:ind w:firstLine="0"/>
              <w:jc w:val="center"/>
              <w:rPr>
                <w:rFonts w:ascii="Calibri Light" w:hAnsi="Calibri Light" w:cs="Calibri Light"/>
                <w:b/>
                <w:sz w:val="20"/>
                <w:szCs w:val="20"/>
              </w:rPr>
            </w:pP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t xml:space="preserve">Cena netto + należny podatek VAT </w:t>
            </w:r>
            <w:r w:rsidRPr="00B50AA2">
              <w:rPr>
                <w:rFonts w:ascii="Calibri Light" w:hAnsi="Calibri Light" w:cs="Calibri Light"/>
                <w:b/>
                <w:sz w:val="20"/>
                <w:szCs w:val="20"/>
              </w:rPr>
              <w:br/>
              <w:t>(</w:t>
            </w:r>
            <w:r w:rsidRPr="00B50AA2">
              <w:rPr>
                <w:rFonts w:ascii="Calibri Light" w:hAnsi="Calibri Light" w:cs="Calibri Light"/>
                <w:b/>
                <w:caps/>
                <w:sz w:val="20"/>
                <w:szCs w:val="20"/>
              </w:rPr>
              <w:t>Cena BRUTTO oferty**)</w:t>
            </w:r>
          </w:p>
        </w:tc>
      </w:tr>
      <w:tr w:rsidR="00223CD0" w:rsidRPr="00B50AA2" w14:paraId="2F78C0F6" w14:textId="77777777" w:rsidTr="00223CD0">
        <w:trPr>
          <w:trHeight w:val="271"/>
        </w:trPr>
        <w:tc>
          <w:tcPr>
            <w:tcW w:w="16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F61A7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4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5243DF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  <w:tc>
          <w:tcPr>
            <w:tcW w:w="18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0293C3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4CEB59D5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  <w:p w14:paraId="7BE230D8" w14:textId="77777777" w:rsidR="00223CD0" w:rsidRPr="00B50AA2" w:rsidRDefault="00223CD0" w:rsidP="004B7A99">
            <w:pPr>
              <w:pStyle w:val="Teksttreci0"/>
              <w:shd w:val="clear" w:color="auto" w:fill="auto"/>
              <w:tabs>
                <w:tab w:val="left" w:pos="447"/>
              </w:tabs>
              <w:spacing w:line="240" w:lineRule="auto"/>
              <w:ind w:firstLine="0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</w:p>
        </w:tc>
      </w:tr>
    </w:tbl>
    <w:p w14:paraId="468F65D3" w14:textId="77777777" w:rsidR="00223CD0" w:rsidRPr="00B50AA2" w:rsidRDefault="00223CD0" w:rsidP="00223CD0">
      <w:pPr>
        <w:tabs>
          <w:tab w:val="left" w:pos="284"/>
        </w:tabs>
        <w:jc w:val="both"/>
        <w:rPr>
          <w:rFonts w:ascii="Calibri Light" w:hAnsi="Calibri Light" w:cs="Calibri Light"/>
        </w:rPr>
      </w:pPr>
    </w:p>
    <w:p w14:paraId="06421BEF" w14:textId="0122135B" w:rsidR="00223CD0" w:rsidRPr="00223CD0" w:rsidRDefault="00223CD0" w:rsidP="00223CD0">
      <w:pPr>
        <w:tabs>
          <w:tab w:val="left" w:pos="284"/>
        </w:tabs>
        <w:spacing w:line="360" w:lineRule="auto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 xml:space="preserve">** cena brutto słownie: </w:t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31364FDB" w14:textId="669AF576" w:rsidR="00223CD0" w:rsidRPr="00223CD0" w:rsidRDefault="00223CD0" w:rsidP="00223CD0">
      <w:pPr>
        <w:tabs>
          <w:tab w:val="left" w:pos="284"/>
        </w:tabs>
        <w:spacing w:after="0" w:line="360" w:lineRule="auto"/>
        <w:jc w:val="both"/>
        <w:rPr>
          <w:rFonts w:ascii="Calibri Light" w:hAnsi="Calibri Light" w:cs="Calibri Light"/>
          <w:sz w:val="20"/>
          <w:szCs w:val="20"/>
        </w:rPr>
      </w:pP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</w:r>
      <w:r w:rsidRPr="00223CD0">
        <w:rPr>
          <w:rFonts w:ascii="Calibri Light" w:hAnsi="Calibri Light" w:cs="Calibri Light"/>
          <w:sz w:val="20"/>
          <w:szCs w:val="20"/>
        </w:rPr>
        <w:tab/>
        <w:t>……………………………………………………………………………………………………</w:t>
      </w:r>
      <w:r>
        <w:rPr>
          <w:rFonts w:ascii="Calibri Light" w:hAnsi="Calibri Light" w:cs="Calibri Light"/>
          <w:sz w:val="20"/>
          <w:szCs w:val="20"/>
        </w:rPr>
        <w:t>…………………………</w:t>
      </w:r>
      <w:r w:rsidRPr="00223CD0">
        <w:rPr>
          <w:rFonts w:ascii="Calibri Light" w:hAnsi="Calibri Light" w:cs="Calibri Light"/>
          <w:sz w:val="20"/>
          <w:szCs w:val="20"/>
        </w:rPr>
        <w:t>………</w:t>
      </w:r>
    </w:p>
    <w:p w14:paraId="0B2233AA" w14:textId="06A85225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Oferowan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e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cen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a</w:t>
      </w:r>
      <w:r w:rsidR="00F21899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zawiera wszystkie koszty niezbędne do zrealizowania zamówienia wynikające z Zaproszenia</w:t>
      </w:r>
      <w:r w:rsidR="00223CD0"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 do złożenia oferty</w:t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.   </w:t>
      </w:r>
    </w:p>
    <w:p w14:paraId="3A24A7B9" w14:textId="3882FE1C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Termin realizacji zamówienia: do </w:t>
      </w:r>
      <w:r w:rsidR="008116D0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>31 października</w:t>
      </w:r>
      <w:r w:rsidR="00223CD0"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2020 roku. </w:t>
      </w:r>
      <w:r w:rsidRPr="00B72427">
        <w:rPr>
          <w:rFonts w:ascii="Calibri Light" w:eastAsia="Times New Roman" w:hAnsi="Calibri Light" w:cs="Calibri Light"/>
          <w:b/>
          <w:sz w:val="20"/>
          <w:szCs w:val="20"/>
          <w:lang w:eastAsia="ar-SA"/>
        </w:rPr>
        <w:t xml:space="preserve"> </w:t>
      </w:r>
    </w:p>
    <w:p w14:paraId="2B432911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uważam się za związanego ofertą przez okres 30 dni.</w:t>
      </w:r>
    </w:p>
    <w:p w14:paraId="4A8B483E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Oświadczam, że zapoznałem się z warunkami realizacji zamówienia określonymi w Zaproszeniu i nie wnoszę do nich żadnych zastrzeżeń oraz uzyskałem wszelkie niezbędne informacje do przygotowania oferty.</w:t>
      </w:r>
    </w:p>
    <w:p w14:paraId="5C5F4EE9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lastRenderedPageBreak/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4F63190F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 xml:space="preserve">Oświadczam, że akceptuję warunki płatności określone w Zaproszeniu i projekcie umowy, tj. płatność przelewem terminie do 30 dni od dnia wpływu faktury do Zamawiającego. </w:t>
      </w:r>
    </w:p>
    <w:p w14:paraId="27C53B2D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 celu wykazania się wymaganym doświadczeniem (zgodnie z pkt. 4 zaproszenia) przedstawiam:</w:t>
      </w:r>
    </w:p>
    <w:p w14:paraId="547C084F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zrealizowanych usług projektowych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1"/>
      </w:r>
      <w:r w:rsidRPr="00B72427">
        <w:rPr>
          <w:rFonts w:ascii="Calibri Light" w:hAnsi="Calibri Light" w:cs="Calibri Light"/>
          <w:sz w:val="20"/>
          <w:szCs w:val="20"/>
        </w:rPr>
        <w:t>:</w:t>
      </w:r>
    </w:p>
    <w:tbl>
      <w:tblPr>
        <w:tblW w:w="5000" w:type="pct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298"/>
        <w:gridCol w:w="4127"/>
        <w:gridCol w:w="1371"/>
        <w:gridCol w:w="1959"/>
        <w:gridCol w:w="1454"/>
      </w:tblGrid>
      <w:tr w:rsidR="00712291" w:rsidRPr="00537ECB" w14:paraId="79E0F7D1" w14:textId="77777777" w:rsidTr="00386F58">
        <w:trPr>
          <w:trHeight w:val="15"/>
        </w:trPr>
        <w:tc>
          <w:tcPr>
            <w:tcW w:w="159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3557AC2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bookmarkStart w:id="0" w:name="_Hlk37090634"/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2242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F74D5EB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Przedmiot zamówienia</w:t>
            </w:r>
          </w:p>
          <w:p w14:paraId="403F9294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(wraz z opisem zakresu zamówienia)</w:t>
            </w:r>
          </w:p>
        </w:tc>
        <w:tc>
          <w:tcPr>
            <w:tcW w:w="745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61E71B7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  <w:sz w:val="18"/>
                <w:szCs w:val="18"/>
              </w:rPr>
            </w:pPr>
            <w:r w:rsidRPr="00537ECB">
              <w:rPr>
                <w:rFonts w:ascii="Calibri Light" w:hAnsi="Calibri Light" w:cs="Calibri Light"/>
                <w:b/>
                <w:bCs/>
                <w:sz w:val="18"/>
                <w:szCs w:val="18"/>
              </w:rPr>
              <w:t>Wartość</w:t>
            </w:r>
          </w:p>
        </w:tc>
        <w:tc>
          <w:tcPr>
            <w:tcW w:w="1064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14:paraId="7A16A7E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Data rozpoczęcia i zakończenia</w:t>
            </w:r>
          </w:p>
          <w:p w14:paraId="52346824" w14:textId="569C5FAB" w:rsidR="00712291" w:rsidRPr="00537ECB" w:rsidRDefault="00A7087F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) - (</w:t>
            </w:r>
            <w:r>
              <w:rPr>
                <w:rFonts w:ascii="Calibri Light" w:hAnsi="Calibri Light" w:cs="Calibri Light"/>
                <w:b/>
                <w:bCs/>
              </w:rPr>
              <w:t>mm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/</w:t>
            </w:r>
            <w:r>
              <w:rPr>
                <w:rFonts w:ascii="Calibri Light" w:hAnsi="Calibri Light" w:cs="Calibri Light"/>
                <w:b/>
                <w:bCs/>
              </w:rPr>
              <w:t>rrrr</w:t>
            </w:r>
            <w:r w:rsidR="00712291" w:rsidRPr="00537ECB">
              <w:rPr>
                <w:rFonts w:ascii="Calibri Light" w:hAnsi="Calibri Light" w:cs="Calibri Light"/>
                <w:b/>
                <w:bCs/>
              </w:rPr>
              <w:t>)</w:t>
            </w:r>
          </w:p>
        </w:tc>
        <w:tc>
          <w:tcPr>
            <w:tcW w:w="790" w:type="pc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  <w:hideMark/>
          </w:tcPr>
          <w:p w14:paraId="3F8C067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Nazwa Zamawiającego</w:t>
            </w:r>
          </w:p>
        </w:tc>
      </w:tr>
      <w:bookmarkEnd w:id="0"/>
      <w:tr w:rsidR="00712291" w:rsidRPr="00537ECB" w14:paraId="1DDD4657" w14:textId="77777777" w:rsidTr="00386F58">
        <w:trPr>
          <w:trHeight w:val="416"/>
        </w:trPr>
        <w:tc>
          <w:tcPr>
            <w:tcW w:w="1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8FFF0B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2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1D38150D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0B8C5537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1ADC90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23057479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9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23520D84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  <w:tr w:rsidR="00712291" w:rsidRPr="00537ECB" w14:paraId="78E5DD0C" w14:textId="77777777" w:rsidTr="00386F58">
        <w:trPr>
          <w:trHeight w:val="416"/>
        </w:trPr>
        <w:tc>
          <w:tcPr>
            <w:tcW w:w="159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CE032B9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  <w:r w:rsidRPr="00537ECB"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2242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5006C91C" w14:textId="77777777" w:rsidR="00712291" w:rsidRPr="00537ECB" w:rsidRDefault="00712291" w:rsidP="00223CD0">
            <w:pPr>
              <w:pStyle w:val="Zawartotabeli"/>
              <w:rPr>
                <w:rFonts w:ascii="Calibri Light" w:hAnsi="Calibri Light" w:cs="Calibri Light"/>
              </w:rPr>
            </w:pPr>
          </w:p>
        </w:tc>
        <w:tc>
          <w:tcPr>
            <w:tcW w:w="745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2F5E1236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1064" w:type="pct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14:paraId="46ED6FB1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  <w:p w14:paraId="1DE2BD7B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  <w:tc>
          <w:tcPr>
            <w:tcW w:w="790" w:type="pct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14:paraId="1E8BEBE8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</w:rPr>
            </w:pPr>
          </w:p>
        </w:tc>
      </w:tr>
    </w:tbl>
    <w:p w14:paraId="255E1749" w14:textId="77777777" w:rsidR="00712291" w:rsidRPr="00B72427" w:rsidRDefault="00712291" w:rsidP="00223CD0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wykaz osób odpowiedzialnych za realizację przedmiotu zamówienia (zespół projektowy)</w:t>
      </w:r>
      <w:r w:rsidRPr="00B72427">
        <w:rPr>
          <w:rStyle w:val="Odwoanieprzypisudolnego"/>
          <w:rFonts w:ascii="Calibri Light" w:eastAsia="Arial" w:hAnsi="Calibri Light" w:cs="Calibri Light"/>
          <w:sz w:val="20"/>
          <w:szCs w:val="20"/>
        </w:rPr>
        <w:footnoteReference w:id="2"/>
      </w: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:</w:t>
      </w:r>
    </w:p>
    <w:tbl>
      <w:tblPr>
        <w:tblW w:w="9639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301"/>
        <w:gridCol w:w="5025"/>
        <w:gridCol w:w="4313"/>
      </w:tblGrid>
      <w:tr w:rsidR="00712291" w:rsidRPr="00537ECB" w14:paraId="15DCD33B" w14:textId="77777777" w:rsidTr="00712291">
        <w:trPr>
          <w:trHeight w:val="89"/>
        </w:trPr>
        <w:tc>
          <w:tcPr>
            <w:tcW w:w="301" w:type="dxa"/>
            <w:shd w:val="clear" w:color="auto" w:fill="auto"/>
            <w:vAlign w:val="center"/>
            <w:hideMark/>
          </w:tcPr>
          <w:p w14:paraId="25B024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Lp</w:t>
            </w:r>
          </w:p>
        </w:tc>
        <w:tc>
          <w:tcPr>
            <w:tcW w:w="5025" w:type="dxa"/>
            <w:shd w:val="clear" w:color="auto" w:fill="auto"/>
            <w:vAlign w:val="center"/>
            <w:hideMark/>
          </w:tcPr>
          <w:p w14:paraId="71680E29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Imię i nazwisko</w:t>
            </w:r>
          </w:p>
        </w:tc>
        <w:tc>
          <w:tcPr>
            <w:tcW w:w="4313" w:type="dxa"/>
            <w:shd w:val="clear" w:color="auto" w:fill="auto"/>
            <w:vAlign w:val="center"/>
            <w:hideMark/>
          </w:tcPr>
          <w:p w14:paraId="3FF42FDC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537ECB">
              <w:rPr>
                <w:rFonts w:ascii="Calibri Light" w:hAnsi="Calibri Light" w:cs="Calibri Light"/>
                <w:b/>
                <w:bCs/>
              </w:rPr>
              <w:t>Kwalifikacje zawodowe</w:t>
            </w:r>
            <w:r w:rsidRPr="00537ECB">
              <w:rPr>
                <w:rFonts w:ascii="Calibri Light" w:hAnsi="Calibri Light" w:cs="Calibri Light"/>
                <w:b/>
                <w:bCs/>
              </w:rPr>
              <w:br/>
              <w:t xml:space="preserve"> (podać nazwę i nr uprawnień)</w:t>
            </w:r>
          </w:p>
        </w:tc>
      </w:tr>
      <w:tr w:rsidR="00712291" w:rsidRPr="00537ECB" w14:paraId="0C90AA8E" w14:textId="77777777" w:rsidTr="00712291">
        <w:trPr>
          <w:trHeight w:val="320"/>
        </w:trPr>
        <w:tc>
          <w:tcPr>
            <w:tcW w:w="301" w:type="dxa"/>
            <w:vAlign w:val="center"/>
            <w:hideMark/>
          </w:tcPr>
          <w:p w14:paraId="53A03CC6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1</w:t>
            </w:r>
          </w:p>
        </w:tc>
        <w:tc>
          <w:tcPr>
            <w:tcW w:w="5025" w:type="dxa"/>
            <w:vAlign w:val="center"/>
          </w:tcPr>
          <w:p w14:paraId="45485690" w14:textId="77777777" w:rsidR="00712291" w:rsidRPr="00537ECB" w:rsidRDefault="00712291" w:rsidP="00223CD0">
            <w:pPr>
              <w:pStyle w:val="Zawartotabeli"/>
              <w:snapToGrid w:val="0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4313" w:type="dxa"/>
            <w:vAlign w:val="center"/>
          </w:tcPr>
          <w:p w14:paraId="032DBBF7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  <w:tr w:rsidR="00712291" w:rsidRPr="00537ECB" w14:paraId="1F84A98D" w14:textId="77777777" w:rsidTr="00712291">
        <w:trPr>
          <w:trHeight w:val="320"/>
        </w:trPr>
        <w:tc>
          <w:tcPr>
            <w:tcW w:w="301" w:type="dxa"/>
            <w:vAlign w:val="center"/>
            <w:hideMark/>
          </w:tcPr>
          <w:p w14:paraId="24EBC96E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Cs/>
              </w:rPr>
            </w:pPr>
            <w:r w:rsidRPr="00537ECB">
              <w:rPr>
                <w:rFonts w:ascii="Calibri Light" w:hAnsi="Calibri Light" w:cs="Calibri Light"/>
                <w:bCs/>
              </w:rPr>
              <w:t>2</w:t>
            </w:r>
          </w:p>
        </w:tc>
        <w:tc>
          <w:tcPr>
            <w:tcW w:w="5025" w:type="dxa"/>
            <w:vAlign w:val="center"/>
          </w:tcPr>
          <w:p w14:paraId="049B4225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  <w:tc>
          <w:tcPr>
            <w:tcW w:w="4313" w:type="dxa"/>
            <w:vAlign w:val="center"/>
          </w:tcPr>
          <w:p w14:paraId="53452AB8" w14:textId="77777777" w:rsidR="00712291" w:rsidRPr="00537ECB" w:rsidRDefault="00712291" w:rsidP="00223CD0">
            <w:pPr>
              <w:pStyle w:val="Zawartotabeli"/>
              <w:snapToGrid w:val="0"/>
              <w:jc w:val="center"/>
              <w:rPr>
                <w:rFonts w:ascii="Calibri Light" w:hAnsi="Calibri Light" w:cs="Calibri Light"/>
                <w:b/>
                <w:bCs/>
              </w:rPr>
            </w:pPr>
          </w:p>
        </w:tc>
      </w:tr>
    </w:tbl>
    <w:p w14:paraId="3F695A25" w14:textId="77777777" w:rsidR="00712291" w:rsidRPr="00537ECB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7B401B3" w14:textId="77777777" w:rsidR="00712291" w:rsidRPr="00B72427" w:rsidRDefault="00712291" w:rsidP="00223CD0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Załączniki do oferty:</w:t>
      </w:r>
    </w:p>
    <w:p w14:paraId="5FB21C13" w14:textId="77777777" w:rsidR="00712291" w:rsidRPr="00B72427" w:rsidRDefault="00712291" w:rsidP="00223CD0">
      <w:pPr>
        <w:pStyle w:val="Akapitzlist"/>
        <w:suppressAutoHyphens/>
        <w:overflowPunct w:val="0"/>
        <w:autoSpaceDE w:val="0"/>
        <w:spacing w:after="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EEBDBE5" w14:textId="77777777" w:rsidR="00712291" w:rsidRPr="00B72427" w:rsidRDefault="00712291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495FB5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7C6FE35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28131D9C" w14:textId="77777777" w:rsidR="004267DA" w:rsidRPr="00B72427" w:rsidRDefault="004267DA" w:rsidP="00223CD0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B72427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63A1F2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09488434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E0476B7" w14:textId="77777777" w:rsidR="004267DA" w:rsidRPr="00537ECB" w:rsidRDefault="004267DA" w:rsidP="00223CD0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4C4B18B2" w14:textId="77777777" w:rsidR="004267DA" w:rsidRPr="00537ECB" w:rsidRDefault="004267DA" w:rsidP="00223CD0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0088BC81" w14:textId="05CE8E6A" w:rsidR="001B2EB4" w:rsidRPr="001B2EB4" w:rsidRDefault="004267DA" w:rsidP="00D32985">
      <w:pPr>
        <w:spacing w:after="0" w:line="240" w:lineRule="auto"/>
        <w:ind w:left="708"/>
        <w:jc w:val="both"/>
        <w:rPr>
          <w:rFonts w:ascii="Calibri Light" w:hAnsi="Calibri Light" w:cs="Calibri Light"/>
          <w:sz w:val="20"/>
          <w:szCs w:val="20"/>
        </w:rPr>
      </w:pP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537EC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="009034B5" w:rsidRPr="00537ECB">
        <w:rPr>
          <w:rFonts w:ascii="Calibri Light" w:hAnsi="Calibri Light" w:cs="Calibri Light"/>
          <w:sz w:val="20"/>
          <w:szCs w:val="20"/>
        </w:rPr>
        <w:t xml:space="preserve"> </w:t>
      </w:r>
    </w:p>
    <w:p w14:paraId="7F19EDA2" w14:textId="77777777" w:rsidR="0009373D" w:rsidRPr="00537ECB" w:rsidRDefault="0009373D" w:rsidP="00223CD0">
      <w:pPr>
        <w:spacing w:line="240" w:lineRule="auto"/>
        <w:rPr>
          <w:rFonts w:ascii="Calibri Light" w:hAnsi="Calibri Light" w:cs="Calibri Light"/>
          <w:b/>
          <w:sz w:val="20"/>
          <w:szCs w:val="18"/>
        </w:rPr>
      </w:pPr>
    </w:p>
    <w:sectPr w:rsidR="0009373D" w:rsidRPr="00537ECB" w:rsidSect="00386F58">
      <w:headerReference w:type="default" r:id="rId8"/>
      <w:footerReference w:type="default" r:id="rId9"/>
      <w:pgSz w:w="11906" w:h="16838"/>
      <w:pgMar w:top="426" w:right="1274" w:bottom="709" w:left="1417" w:header="425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EC4FD72" w14:textId="77777777" w:rsidR="00E21DB5" w:rsidRDefault="00E21DB5" w:rsidP="00D770B2">
      <w:pPr>
        <w:spacing w:after="0" w:line="240" w:lineRule="auto"/>
      </w:pPr>
      <w:r>
        <w:separator/>
      </w:r>
    </w:p>
  </w:endnote>
  <w:endnote w:type="continuationSeparator" w:id="0">
    <w:p w14:paraId="714E627F" w14:textId="77777777" w:rsidR="00E21DB5" w:rsidRDefault="00E21DB5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452AE71" w14:textId="77777777" w:rsidR="00223CD0" w:rsidRDefault="00223CD0" w:rsidP="00223CD0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223CD0" w14:paraId="1E35CDF2" w14:textId="77777777" w:rsidTr="004B7A99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62FAFBE4" w14:textId="77777777" w:rsidR="00223CD0" w:rsidRDefault="00223CD0" w:rsidP="00223CD0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519E47AC" w14:textId="77777777" w:rsidR="00223CD0" w:rsidRDefault="00223CD0" w:rsidP="00223CD0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40307643" w14:textId="77777777" w:rsidR="00223CD0" w:rsidRDefault="00223CD0" w:rsidP="00223CD0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552C59F5" w14:textId="77777777" w:rsidR="00537ECB" w:rsidRPr="00223CD0" w:rsidRDefault="00537ECB" w:rsidP="00223CD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D8951C2" w14:textId="77777777" w:rsidR="00E21DB5" w:rsidRDefault="00E21DB5" w:rsidP="00D770B2">
      <w:pPr>
        <w:spacing w:after="0" w:line="240" w:lineRule="auto"/>
      </w:pPr>
      <w:r>
        <w:separator/>
      </w:r>
    </w:p>
  </w:footnote>
  <w:footnote w:type="continuationSeparator" w:id="0">
    <w:p w14:paraId="08E9E5B0" w14:textId="77777777" w:rsidR="00E21DB5" w:rsidRDefault="00E21DB5" w:rsidP="00D770B2">
      <w:pPr>
        <w:spacing w:after="0" w:line="240" w:lineRule="auto"/>
      </w:pPr>
      <w:r>
        <w:continuationSeparator/>
      </w:r>
    </w:p>
  </w:footnote>
  <w:footnote w:id="1">
    <w:p w14:paraId="313D92B9" w14:textId="77777777" w:rsidR="00537ECB" w:rsidRPr="00B72427" w:rsidRDefault="00537ECB" w:rsidP="00B72427">
      <w:pPr>
        <w:pStyle w:val="Tekstprzypisudolnego"/>
        <w:jc w:val="both"/>
        <w:rPr>
          <w:rFonts w:ascii="Calibri Light" w:hAnsi="Calibri Light" w:cs="Calibri Light"/>
          <w:i/>
        </w:rPr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kopie protokołów odbioru lub referencji potwierdzających, że usługi projektowe wymienione powyżej zostały zrealizowane należycie  i prawidłowo ukończone</w:t>
      </w:r>
    </w:p>
  </w:footnote>
  <w:footnote w:id="2">
    <w:p w14:paraId="2232890B" w14:textId="77777777" w:rsidR="00537ECB" w:rsidRDefault="00537ECB" w:rsidP="00B72427">
      <w:pPr>
        <w:pStyle w:val="Tekstprzypisudolnego"/>
        <w:jc w:val="both"/>
      </w:pPr>
      <w:r w:rsidRPr="00B72427">
        <w:rPr>
          <w:rStyle w:val="Odwoanieprzypisudolnego"/>
          <w:rFonts w:ascii="Calibri Light" w:hAnsi="Calibri Light" w:cs="Calibri Light"/>
          <w:i/>
          <w:sz w:val="16"/>
        </w:rPr>
        <w:footnoteRef/>
      </w:r>
      <w:r w:rsidRPr="00B72427">
        <w:rPr>
          <w:rFonts w:ascii="Calibri Light" w:hAnsi="Calibri Light" w:cs="Calibri Light"/>
          <w:i/>
          <w:sz w:val="16"/>
        </w:rPr>
        <w:t xml:space="preserve"> Wraz z wykazem należy dostarczyć kpie uprawnień budowlanych i zaświadczeń  o przynależności do właściwej izby samorządu zawodowego projektanta/projektantów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303"/>
      <w:gridCol w:w="7059"/>
    </w:tblGrid>
    <w:tr w:rsidR="00537ECB" w:rsidRPr="00700B2F" w14:paraId="72973104" w14:textId="77777777" w:rsidTr="00537EC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813CCDD" w14:textId="22C00DCA" w:rsidR="00537ECB" w:rsidRPr="00700B2F" w:rsidRDefault="00537ECB" w:rsidP="00AA48EE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</w:t>
          </w:r>
          <w:r w:rsidR="008116D0">
            <w:rPr>
              <w:rFonts w:ascii="Calibri Light" w:hAnsi="Calibri Light" w:cstheme="minorHAnsi"/>
              <w:b/>
              <w:sz w:val="14"/>
              <w:szCs w:val="16"/>
            </w:rPr>
            <w:t>78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AA6F879" w14:textId="176E23E8" w:rsidR="00537ECB" w:rsidRPr="00700B2F" w:rsidRDefault="00537ECB" w:rsidP="00AA48EE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sz w:val="14"/>
              <w:szCs w:val="16"/>
            </w:rPr>
            <w:t>Opracowanie dokumentacji projektowej budowy oświetlenia ulicznego dróg gminnych w m. Tropie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E78248C" w14:textId="77777777" w:rsidR="00537ECB" w:rsidRPr="00223CD0" w:rsidRDefault="00537ECB" w:rsidP="00AA48EE">
    <w:pPr>
      <w:pStyle w:val="Nagwek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22322FD8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B380B19A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hAnsi="Calibri Light" w:cs="Calibri Light" w:hint="default"/>
        <w:b w:val="0"/>
        <w:bCs w:val="0"/>
        <w:color w:val="auto"/>
        <w:sz w:val="20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C64E3AA8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Calibri Light" w:hAnsi="Calibri Light" w:cs="Calibri Light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78F0170E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Calibri Light" w:hAnsi="Calibri Light" w:cs="Calibri Light" w:hint="default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72464C2E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0C"/>
    <w:multiLevelType w:val="multilevel"/>
    <w:tmpl w:val="0000000C"/>
    <w:name w:val="WW8Num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b w:val="0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720"/>
        </w:tabs>
        <w:ind w:left="1380" w:hanging="360"/>
      </w:pPr>
      <w:rPr>
        <w:rFonts w:ascii="Symbol" w:hAnsi="Symbol" w:cs="Symbol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9" w15:restartNumberingAfterBreak="0">
    <w:nsid w:val="02BE5E36"/>
    <w:multiLevelType w:val="multilevel"/>
    <w:tmpl w:val="7B26F2F0"/>
    <w:lvl w:ilvl="0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sz w:val="20"/>
      </w:rPr>
    </w:lvl>
    <w:lvl w:ilvl="2">
      <w:start w:val="1"/>
      <w:numFmt w:val="lowerLetter"/>
      <w:lvlText w:val="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1" w15:restartNumberingAfterBreak="0">
    <w:nsid w:val="09506B43"/>
    <w:multiLevelType w:val="multilevel"/>
    <w:tmpl w:val="E5C205E2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2" w15:restartNumberingAfterBreak="0">
    <w:nsid w:val="19EC1CEE"/>
    <w:multiLevelType w:val="multilevel"/>
    <w:tmpl w:val="1EAE663E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5"/>
      <w:numFmt w:val="decimal"/>
      <w:lvlText w:val="%3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13" w15:restartNumberingAfterBreak="0">
    <w:nsid w:val="21654B60"/>
    <w:multiLevelType w:val="multilevel"/>
    <w:tmpl w:val="A5F8C4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 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none"/>
      <w:lvlText w:val="- 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4" w15:restartNumberingAfterBreak="0">
    <w:nsid w:val="23813AF4"/>
    <w:multiLevelType w:val="multilevel"/>
    <w:tmpl w:val="2D764EDC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5" w15:restartNumberingAfterBreak="0">
    <w:nsid w:val="2C5326C2"/>
    <w:multiLevelType w:val="multilevel"/>
    <w:tmpl w:val="527CE494"/>
    <w:lvl w:ilvl="0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1">
      <w:start w:val="1"/>
      <w:numFmt w:val="decimal"/>
      <w:lvlText w:val="%2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2">
      <w:start w:val="1"/>
      <w:numFmt w:val="decimal"/>
      <w:lvlText w:val="%3."/>
      <w:lvlJc w:val="left"/>
      <w:pPr>
        <w:ind w:left="0" w:firstLine="0"/>
      </w:pPr>
      <w:rPr>
        <w:rFonts w:ascii="Calibri Light" w:eastAsia="Times New Roman" w:hAnsi="Calibri Light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2"/>
        <w:u w:val="none"/>
        <w:effect w:val="none"/>
      </w:rPr>
    </w:lvl>
    <w:lvl w:ilvl="3">
      <w:start w:val="1"/>
      <w:numFmt w:val="decimal"/>
      <w:lvlText w:val="%4)"/>
      <w:lvlJc w:val="left"/>
      <w:pPr>
        <w:ind w:left="0" w:firstLine="0"/>
      </w:pPr>
      <w:rPr>
        <w:rFonts w:ascii="Arial Narrow" w:eastAsia="Times New Roman" w:hAnsi="Arial Narrow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4">
      <w:start w:val="2"/>
      <w:numFmt w:val="decimal"/>
      <w:lvlText w:val="%5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5">
      <w:start w:val="1"/>
      <w:numFmt w:val="decimal"/>
      <w:lvlText w:val="%6.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6">
      <w:start w:val="1"/>
      <w:numFmt w:val="decimal"/>
      <w:lvlText w:val="%7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6" w15:restartNumberingAfterBreak="0">
    <w:nsid w:val="3B1F5C2A"/>
    <w:multiLevelType w:val="multilevel"/>
    <w:tmpl w:val="4614FAF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17" w15:restartNumberingAfterBreak="0">
    <w:nsid w:val="3F8347EF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4330544D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19" w15:restartNumberingAfterBreak="0">
    <w:nsid w:val="4E59020B"/>
    <w:multiLevelType w:val="multilevel"/>
    <w:tmpl w:val="EE0CF81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lowerLetter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bullet"/>
      <w:lvlText w:val=""/>
      <w:lvlJc w:val="left"/>
      <w:pPr>
        <w:ind w:left="1728" w:hanging="648"/>
      </w:pPr>
      <w:rPr>
        <w:rFonts w:ascii="Symbol" w:hAnsi="Symbol" w:hint="default"/>
        <w:color w:val="auto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0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1" w15:restartNumberingAfterBreak="0">
    <w:nsid w:val="60903AD9"/>
    <w:multiLevelType w:val="multilevel"/>
    <w:tmpl w:val="91FCDB0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18"/>
        <w:szCs w:val="22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2" w15:restartNumberingAfterBreak="0">
    <w:nsid w:val="618037BB"/>
    <w:multiLevelType w:val="multilevel"/>
    <w:tmpl w:val="D2A6DD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3" w15:restartNumberingAfterBreak="0">
    <w:nsid w:val="63EA4113"/>
    <w:multiLevelType w:val="multilevel"/>
    <w:tmpl w:val="945E533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24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5" w15:restartNumberingAfterBreak="0">
    <w:nsid w:val="68A833C7"/>
    <w:multiLevelType w:val="multilevel"/>
    <w:tmpl w:val="95D2FE5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6" w15:restartNumberingAfterBreak="0">
    <w:nsid w:val="6EA04581"/>
    <w:multiLevelType w:val="hybridMultilevel"/>
    <w:tmpl w:val="5FB2C102"/>
    <w:lvl w:ilvl="0" w:tplc="0415000F">
      <w:start w:val="1"/>
      <w:numFmt w:val="decimal"/>
      <w:lvlText w:val="%1."/>
      <w:lvlJc w:val="left"/>
      <w:pPr>
        <w:ind w:left="380" w:hanging="360"/>
      </w:pPr>
    </w:lvl>
    <w:lvl w:ilvl="1" w:tplc="04150019">
      <w:start w:val="1"/>
      <w:numFmt w:val="lowerLetter"/>
      <w:lvlText w:val="%2."/>
      <w:lvlJc w:val="left"/>
      <w:pPr>
        <w:ind w:left="1100" w:hanging="360"/>
      </w:pPr>
    </w:lvl>
    <w:lvl w:ilvl="2" w:tplc="0415001B">
      <w:start w:val="1"/>
      <w:numFmt w:val="lowerRoman"/>
      <w:lvlText w:val="%3."/>
      <w:lvlJc w:val="right"/>
      <w:pPr>
        <w:ind w:left="1820" w:hanging="180"/>
      </w:pPr>
    </w:lvl>
    <w:lvl w:ilvl="3" w:tplc="0415000F">
      <w:start w:val="1"/>
      <w:numFmt w:val="decimal"/>
      <w:lvlText w:val="%4."/>
      <w:lvlJc w:val="left"/>
      <w:pPr>
        <w:ind w:left="2540" w:hanging="360"/>
      </w:pPr>
    </w:lvl>
    <w:lvl w:ilvl="4" w:tplc="04150019">
      <w:start w:val="1"/>
      <w:numFmt w:val="lowerLetter"/>
      <w:lvlText w:val="%5."/>
      <w:lvlJc w:val="left"/>
      <w:pPr>
        <w:ind w:left="3260" w:hanging="360"/>
      </w:pPr>
    </w:lvl>
    <w:lvl w:ilvl="5" w:tplc="0415001B">
      <w:start w:val="1"/>
      <w:numFmt w:val="lowerRoman"/>
      <w:lvlText w:val="%6."/>
      <w:lvlJc w:val="right"/>
      <w:pPr>
        <w:ind w:left="3980" w:hanging="180"/>
      </w:pPr>
    </w:lvl>
    <w:lvl w:ilvl="6" w:tplc="0415000F">
      <w:start w:val="1"/>
      <w:numFmt w:val="decimal"/>
      <w:lvlText w:val="%7."/>
      <w:lvlJc w:val="left"/>
      <w:pPr>
        <w:ind w:left="4700" w:hanging="360"/>
      </w:pPr>
    </w:lvl>
    <w:lvl w:ilvl="7" w:tplc="04150019">
      <w:start w:val="1"/>
      <w:numFmt w:val="lowerLetter"/>
      <w:lvlText w:val="%8."/>
      <w:lvlJc w:val="left"/>
      <w:pPr>
        <w:ind w:left="5420" w:hanging="360"/>
      </w:pPr>
    </w:lvl>
    <w:lvl w:ilvl="8" w:tplc="0415001B">
      <w:start w:val="1"/>
      <w:numFmt w:val="lowerRoman"/>
      <w:lvlText w:val="%9."/>
      <w:lvlJc w:val="right"/>
      <w:pPr>
        <w:ind w:left="6140" w:hanging="180"/>
      </w:pPr>
    </w:lvl>
  </w:abstractNum>
  <w:abstractNum w:abstractNumId="27" w15:restartNumberingAfterBreak="0">
    <w:nsid w:val="6EFA4B33"/>
    <w:multiLevelType w:val="hybridMultilevel"/>
    <w:tmpl w:val="5730627A"/>
    <w:lvl w:ilvl="0" w:tplc="99643A84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6F8508E4"/>
    <w:multiLevelType w:val="multilevel"/>
    <w:tmpl w:val="7C44BE88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2E92516"/>
    <w:multiLevelType w:val="multilevel"/>
    <w:tmpl w:val="D230168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" w:eastAsia="Symbol" w:hAnsi="Calibri" w:cs="Symbol" w:hint="default"/>
        <w:b w:val="0"/>
        <w:i w:val="0"/>
        <w:sz w:val="16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abstractNum w:abstractNumId="30" w15:restartNumberingAfterBreak="0">
    <w:nsid w:val="776819D6"/>
    <w:multiLevelType w:val="multilevel"/>
    <w:tmpl w:val="6E287050"/>
    <w:lvl w:ilvl="0">
      <w:start w:val="1"/>
      <w:numFmt w:val="decimal"/>
      <w:lvlText w:val="%1."/>
      <w:lvlJc w:val="left"/>
      <w:pPr>
        <w:ind w:left="0" w:firstLine="0"/>
      </w:pPr>
      <w:rPr>
        <w:rFonts w:ascii="Calibri Light" w:eastAsia="Times New Roman" w:hAnsi="Calibri Light" w:cs="Calibri Light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1">
      <w:start w:val="1"/>
      <w:numFmt w:val="decimal"/>
      <w:lvlText w:val="%2)"/>
      <w:lvlJc w:val="left"/>
      <w:pPr>
        <w:ind w:left="0" w:firstLine="0"/>
      </w:pPr>
      <w:rPr>
        <w:rFonts w:asciiTheme="minorHAnsi" w:eastAsia="Times New Roman" w:hAnsiTheme="minorHAnsi" w:cs="Times New Roman" w:hint="default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0"/>
        <w:szCs w:val="23"/>
        <w:u w:val="none"/>
        <w:effect w:val="none"/>
      </w:rPr>
    </w:lvl>
    <w:lvl w:ilvl="2">
      <w:start w:val="1"/>
      <w:numFmt w:val="lowerLetter"/>
      <w:lvlText w:val="%3)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3"/>
        <w:szCs w:val="23"/>
        <w:u w:val="none"/>
        <w:effect w:val="none"/>
      </w:r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31" w15:restartNumberingAfterBreak="0">
    <w:nsid w:val="7F047DAC"/>
    <w:multiLevelType w:val="multilevel"/>
    <w:tmpl w:val="466AE5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357"/>
        </w:tabs>
        <w:ind w:left="454" w:hanging="94"/>
      </w:pPr>
      <w:rPr>
        <w:rFonts w:ascii="Calibri Light" w:eastAsia="Symbol" w:hAnsi="Calibri Light" w:cs="Calibri Light" w:hint="default"/>
        <w:b w:val="0"/>
        <w:i w:val="0"/>
        <w:sz w:val="20"/>
        <w:szCs w:val="20"/>
      </w:rPr>
    </w:lvl>
    <w:lvl w:ilvl="2">
      <w:start w:val="1"/>
      <w:numFmt w:val="lowerLetter"/>
      <w:lvlText w:val="%3."/>
      <w:lvlJc w:val="left"/>
      <w:pPr>
        <w:tabs>
          <w:tab w:val="num" w:pos="1077"/>
        </w:tabs>
        <w:ind w:left="1224" w:hanging="504"/>
      </w:pPr>
      <w:rPr>
        <w:b w:val="0"/>
        <w:sz w:val="16"/>
        <w:szCs w:val="16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b w:val="0"/>
        <w:i w:val="0"/>
        <w:sz w:val="18"/>
        <w:szCs w:val="24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</w:rPr>
    </w:lvl>
  </w:abstractNum>
  <w:num w:numId="1">
    <w:abstractNumId w:val="17"/>
  </w:num>
  <w:num w:numId="2">
    <w:abstractNumId w:val="20"/>
  </w:num>
  <w:num w:numId="3">
    <w:abstractNumId w:val="24"/>
  </w:num>
  <w:num w:numId="4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6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2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8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9">
    <w:abstractNumId w:val="15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/>
    <w:lvlOverride w:ilvl="4"/>
    <w:lvlOverride w:ilvl="5"/>
    <w:lvlOverride w:ilvl="6"/>
    <w:lvlOverride w:ilvl="7"/>
    <w:lvlOverride w:ilvl="8"/>
  </w:num>
  <w:num w:numId="12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3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/>
    <w:lvlOverride w:ilvl="5">
      <w:startOverride w:val="1"/>
    </w:lvlOverride>
    <w:lvlOverride w:ilvl="6"/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11"/>
  </w:num>
  <w:num w:numId="16">
    <w:abstractNumId w:val="12"/>
  </w:num>
  <w:num w:numId="17">
    <w:abstractNumId w:val="16"/>
  </w:num>
  <w:num w:numId="18">
    <w:abstractNumId w:val="9"/>
  </w:num>
  <w:num w:numId="19">
    <w:abstractNumId w:val="25"/>
  </w:num>
  <w:num w:numId="20">
    <w:abstractNumId w:val="28"/>
  </w:num>
  <w:num w:numId="21">
    <w:abstractNumId w:val="13"/>
  </w:num>
  <w:num w:numId="22">
    <w:abstractNumId w:val="10"/>
  </w:num>
  <w:num w:numId="23">
    <w:abstractNumId w:val="19"/>
  </w:num>
  <w:num w:numId="24">
    <w:abstractNumId w:val="26"/>
  </w:num>
  <w:num w:numId="25">
    <w:abstractNumId w:val="18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4772"/>
    <w:rsid w:val="000276D2"/>
    <w:rsid w:val="0003174F"/>
    <w:rsid w:val="00041BDF"/>
    <w:rsid w:val="00060657"/>
    <w:rsid w:val="000654FF"/>
    <w:rsid w:val="00067025"/>
    <w:rsid w:val="00075E06"/>
    <w:rsid w:val="0009373D"/>
    <w:rsid w:val="000A5687"/>
    <w:rsid w:val="000B0AC8"/>
    <w:rsid w:val="000D3CE2"/>
    <w:rsid w:val="000E4BBE"/>
    <w:rsid w:val="000F78B2"/>
    <w:rsid w:val="00115E2C"/>
    <w:rsid w:val="001241C7"/>
    <w:rsid w:val="00162AAF"/>
    <w:rsid w:val="0017137E"/>
    <w:rsid w:val="00190A29"/>
    <w:rsid w:val="001A4740"/>
    <w:rsid w:val="001B0545"/>
    <w:rsid w:val="001B0E61"/>
    <w:rsid w:val="001B28C8"/>
    <w:rsid w:val="001B2EB4"/>
    <w:rsid w:val="001B32FC"/>
    <w:rsid w:val="001B7685"/>
    <w:rsid w:val="001D2BAF"/>
    <w:rsid w:val="001E492A"/>
    <w:rsid w:val="001E4BF9"/>
    <w:rsid w:val="001E4CE6"/>
    <w:rsid w:val="001F1FE9"/>
    <w:rsid w:val="001F2FC6"/>
    <w:rsid w:val="00223CD0"/>
    <w:rsid w:val="00233429"/>
    <w:rsid w:val="002538DA"/>
    <w:rsid w:val="00261B45"/>
    <w:rsid w:val="00277943"/>
    <w:rsid w:val="002900DC"/>
    <w:rsid w:val="00296073"/>
    <w:rsid w:val="002A6DAA"/>
    <w:rsid w:val="002C42C5"/>
    <w:rsid w:val="002D3CDB"/>
    <w:rsid w:val="002E14B9"/>
    <w:rsid w:val="002E4630"/>
    <w:rsid w:val="002E58E1"/>
    <w:rsid w:val="002F0CD5"/>
    <w:rsid w:val="002F2C36"/>
    <w:rsid w:val="00300654"/>
    <w:rsid w:val="003137E1"/>
    <w:rsid w:val="003237AB"/>
    <w:rsid w:val="003309E7"/>
    <w:rsid w:val="00346CA4"/>
    <w:rsid w:val="00376FC4"/>
    <w:rsid w:val="00377108"/>
    <w:rsid w:val="0038651D"/>
    <w:rsid w:val="00386F58"/>
    <w:rsid w:val="003B50D0"/>
    <w:rsid w:val="003C11A0"/>
    <w:rsid w:val="003C4E57"/>
    <w:rsid w:val="003C67AC"/>
    <w:rsid w:val="003D04A2"/>
    <w:rsid w:val="003D4B45"/>
    <w:rsid w:val="003D7E4A"/>
    <w:rsid w:val="003D7E78"/>
    <w:rsid w:val="003F12DD"/>
    <w:rsid w:val="0040077F"/>
    <w:rsid w:val="00414642"/>
    <w:rsid w:val="00423E2A"/>
    <w:rsid w:val="004267DA"/>
    <w:rsid w:val="004421EE"/>
    <w:rsid w:val="004467BC"/>
    <w:rsid w:val="0045095F"/>
    <w:rsid w:val="004620ED"/>
    <w:rsid w:val="004629AD"/>
    <w:rsid w:val="0047183F"/>
    <w:rsid w:val="004864F5"/>
    <w:rsid w:val="00492F8A"/>
    <w:rsid w:val="004B1705"/>
    <w:rsid w:val="004C4337"/>
    <w:rsid w:val="004C6C09"/>
    <w:rsid w:val="004D4E98"/>
    <w:rsid w:val="004E20BE"/>
    <w:rsid w:val="004E5D53"/>
    <w:rsid w:val="004F1D9A"/>
    <w:rsid w:val="004F2759"/>
    <w:rsid w:val="004F30F4"/>
    <w:rsid w:val="00513D0B"/>
    <w:rsid w:val="005141DE"/>
    <w:rsid w:val="00522B05"/>
    <w:rsid w:val="00523F1B"/>
    <w:rsid w:val="005248CC"/>
    <w:rsid w:val="00537ECB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C235A"/>
    <w:rsid w:val="005D2B72"/>
    <w:rsid w:val="005D2D43"/>
    <w:rsid w:val="006064CC"/>
    <w:rsid w:val="006071B0"/>
    <w:rsid w:val="0061458B"/>
    <w:rsid w:val="00623559"/>
    <w:rsid w:val="006411AA"/>
    <w:rsid w:val="00642FE8"/>
    <w:rsid w:val="00645753"/>
    <w:rsid w:val="00654B0C"/>
    <w:rsid w:val="00674D09"/>
    <w:rsid w:val="00694299"/>
    <w:rsid w:val="006A13CF"/>
    <w:rsid w:val="006A432A"/>
    <w:rsid w:val="006B212F"/>
    <w:rsid w:val="006C6AAE"/>
    <w:rsid w:val="006E6FF3"/>
    <w:rsid w:val="006F44B7"/>
    <w:rsid w:val="006F7868"/>
    <w:rsid w:val="006F7E2D"/>
    <w:rsid w:val="00712291"/>
    <w:rsid w:val="00714073"/>
    <w:rsid w:val="00721196"/>
    <w:rsid w:val="007237BD"/>
    <w:rsid w:val="0073381C"/>
    <w:rsid w:val="007340D3"/>
    <w:rsid w:val="007800D2"/>
    <w:rsid w:val="00793487"/>
    <w:rsid w:val="007946EE"/>
    <w:rsid w:val="00794A46"/>
    <w:rsid w:val="007B29D2"/>
    <w:rsid w:val="007B4111"/>
    <w:rsid w:val="007B5C22"/>
    <w:rsid w:val="007B71AF"/>
    <w:rsid w:val="007D040D"/>
    <w:rsid w:val="007D1046"/>
    <w:rsid w:val="00803A5E"/>
    <w:rsid w:val="00804C7A"/>
    <w:rsid w:val="008055B5"/>
    <w:rsid w:val="008116D0"/>
    <w:rsid w:val="00816BA7"/>
    <w:rsid w:val="0084452B"/>
    <w:rsid w:val="008528FD"/>
    <w:rsid w:val="0088155F"/>
    <w:rsid w:val="0089050A"/>
    <w:rsid w:val="008976CF"/>
    <w:rsid w:val="008A4732"/>
    <w:rsid w:val="008A7FEB"/>
    <w:rsid w:val="008B6755"/>
    <w:rsid w:val="008C0C76"/>
    <w:rsid w:val="008C46A2"/>
    <w:rsid w:val="008C4C89"/>
    <w:rsid w:val="008C692C"/>
    <w:rsid w:val="008D663F"/>
    <w:rsid w:val="009034B5"/>
    <w:rsid w:val="00903B11"/>
    <w:rsid w:val="00903D84"/>
    <w:rsid w:val="009275B6"/>
    <w:rsid w:val="009352BE"/>
    <w:rsid w:val="00943B39"/>
    <w:rsid w:val="00965F0E"/>
    <w:rsid w:val="00983FEC"/>
    <w:rsid w:val="009A018E"/>
    <w:rsid w:val="009B6245"/>
    <w:rsid w:val="009C2163"/>
    <w:rsid w:val="009C7FE0"/>
    <w:rsid w:val="009E231E"/>
    <w:rsid w:val="009F5AB9"/>
    <w:rsid w:val="00A010BA"/>
    <w:rsid w:val="00A04A51"/>
    <w:rsid w:val="00A43A54"/>
    <w:rsid w:val="00A47C1F"/>
    <w:rsid w:val="00A64C63"/>
    <w:rsid w:val="00A7087F"/>
    <w:rsid w:val="00A7195E"/>
    <w:rsid w:val="00A74ACE"/>
    <w:rsid w:val="00A838BE"/>
    <w:rsid w:val="00AA48EE"/>
    <w:rsid w:val="00AB4F45"/>
    <w:rsid w:val="00AC5B34"/>
    <w:rsid w:val="00AE14DF"/>
    <w:rsid w:val="00AF06C6"/>
    <w:rsid w:val="00AF1477"/>
    <w:rsid w:val="00B00918"/>
    <w:rsid w:val="00B15854"/>
    <w:rsid w:val="00B17BB2"/>
    <w:rsid w:val="00B265CA"/>
    <w:rsid w:val="00B36CCC"/>
    <w:rsid w:val="00B416F4"/>
    <w:rsid w:val="00B42489"/>
    <w:rsid w:val="00B45F4D"/>
    <w:rsid w:val="00B53D09"/>
    <w:rsid w:val="00B72427"/>
    <w:rsid w:val="00B73968"/>
    <w:rsid w:val="00BA440F"/>
    <w:rsid w:val="00BA5DD3"/>
    <w:rsid w:val="00BB35AC"/>
    <w:rsid w:val="00BB35B1"/>
    <w:rsid w:val="00BB4391"/>
    <w:rsid w:val="00BC0775"/>
    <w:rsid w:val="00BD4887"/>
    <w:rsid w:val="00BF4FA6"/>
    <w:rsid w:val="00BF75D3"/>
    <w:rsid w:val="00C11379"/>
    <w:rsid w:val="00C15D75"/>
    <w:rsid w:val="00C527C3"/>
    <w:rsid w:val="00C63834"/>
    <w:rsid w:val="00C67E60"/>
    <w:rsid w:val="00C719F7"/>
    <w:rsid w:val="00C92337"/>
    <w:rsid w:val="00CB78C3"/>
    <w:rsid w:val="00CC0D7A"/>
    <w:rsid w:val="00CC38E8"/>
    <w:rsid w:val="00CE1AC2"/>
    <w:rsid w:val="00D1242F"/>
    <w:rsid w:val="00D17058"/>
    <w:rsid w:val="00D223CD"/>
    <w:rsid w:val="00D3141A"/>
    <w:rsid w:val="00D32985"/>
    <w:rsid w:val="00D45318"/>
    <w:rsid w:val="00D52C8C"/>
    <w:rsid w:val="00D647EC"/>
    <w:rsid w:val="00D718A7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1DB5"/>
    <w:rsid w:val="00E22B66"/>
    <w:rsid w:val="00E3187F"/>
    <w:rsid w:val="00E36C12"/>
    <w:rsid w:val="00E71388"/>
    <w:rsid w:val="00E7508C"/>
    <w:rsid w:val="00E7774A"/>
    <w:rsid w:val="00E8374B"/>
    <w:rsid w:val="00E907C5"/>
    <w:rsid w:val="00EE281A"/>
    <w:rsid w:val="00EF7E46"/>
    <w:rsid w:val="00F00969"/>
    <w:rsid w:val="00F02151"/>
    <w:rsid w:val="00F21899"/>
    <w:rsid w:val="00F21ACC"/>
    <w:rsid w:val="00F23D6B"/>
    <w:rsid w:val="00F25464"/>
    <w:rsid w:val="00F673E6"/>
    <w:rsid w:val="00F71E37"/>
    <w:rsid w:val="00F74724"/>
    <w:rsid w:val="00F80B01"/>
    <w:rsid w:val="00F9111E"/>
    <w:rsid w:val="00FA23D2"/>
    <w:rsid w:val="00FA4C98"/>
    <w:rsid w:val="00FA60A3"/>
    <w:rsid w:val="00FC78BD"/>
    <w:rsid w:val="00FD3EC7"/>
    <w:rsid w:val="00FD497A"/>
    <w:rsid w:val="00FE49BD"/>
    <w:rsid w:val="00FE49E0"/>
    <w:rsid w:val="00FE542D"/>
    <w:rsid w:val="00FF61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F4DB431"/>
  <w15:docId w15:val="{BFBB3AD4-6CE1-4855-839D-F6304E302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1241C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1B32FC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3174F"/>
    <w:rPr>
      <w:color w:val="808080"/>
      <w:shd w:val="clear" w:color="auto" w:fill="E6E6E6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1B32F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customStyle="1" w:styleId="tresc">
    <w:name w:val="tresc"/>
    <w:basedOn w:val="Normalny"/>
    <w:rsid w:val="001B32FC"/>
    <w:pPr>
      <w:suppressAutoHyphens/>
      <w:spacing w:before="100" w:after="10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1241C7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Teksttreci">
    <w:name w:val="Tekst treści_"/>
    <w:basedOn w:val="Domylnaczcionkaakapitu"/>
    <w:link w:val="Teksttreci0"/>
    <w:locked/>
    <w:rsid w:val="00223CD0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223CD0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7749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8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767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34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00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7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88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72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6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B686E0-19AB-4E3E-B2ED-D34238FB82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353</Words>
  <Characters>2120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4</cp:revision>
  <cp:lastPrinted>2019-02-19T16:05:00Z</cp:lastPrinted>
  <dcterms:created xsi:type="dcterms:W3CDTF">2020-04-05T15:13:00Z</dcterms:created>
  <dcterms:modified xsi:type="dcterms:W3CDTF">2020-06-15T16:41:00Z</dcterms:modified>
</cp:coreProperties>
</file>